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B4B1" w14:textId="6EC23D2E" w:rsidR="00B61F53" w:rsidRPr="00504837" w:rsidRDefault="00504837">
      <w:pPr>
        <w:pStyle w:val="Ttulo"/>
        <w:rPr>
          <w:rFonts w:cstheme="majorHAnsi"/>
          <w:color w:val="auto"/>
          <w:sz w:val="40"/>
          <w:szCs w:val="40"/>
          <w:lang w:val="ca-ES"/>
        </w:rPr>
      </w:pPr>
      <w:r w:rsidRPr="00504837">
        <w:rPr>
          <w:rFonts w:cstheme="majorHAnsi"/>
          <w:color w:val="auto"/>
          <w:sz w:val="40"/>
          <w:szCs w:val="40"/>
          <w:lang w:val="ca-ES"/>
        </w:rPr>
        <w:t>Annex VT CASAP 1-25</w:t>
      </w:r>
      <w:r w:rsidRPr="00504837">
        <w:rPr>
          <w:rFonts w:cstheme="majorHAnsi"/>
          <w:color w:val="auto"/>
          <w:sz w:val="40"/>
          <w:szCs w:val="40"/>
          <w:lang w:val="ca-ES"/>
        </w:rPr>
        <w:t xml:space="preserve"> – Model de Fitxa Tècnica per a Valoració Objectiva de Qualitat</w:t>
      </w:r>
    </w:p>
    <w:p w14:paraId="1842C0B2" w14:textId="77777777" w:rsidR="00B61F53" w:rsidRPr="00504837" w:rsidRDefault="00504837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Model de vehicle ofert: ____________________________</w:t>
      </w:r>
    </w:p>
    <w:p w14:paraId="53E730B3" w14:textId="77777777" w:rsidR="00B61F53" w:rsidRPr="00504837" w:rsidRDefault="00504837">
      <w:pPr>
        <w:pStyle w:val="Ttulo1"/>
        <w:rPr>
          <w:rFonts w:cstheme="majorHAnsi"/>
          <w:color w:val="auto"/>
          <w:sz w:val="24"/>
          <w:szCs w:val="24"/>
          <w:lang w:val="ca-ES"/>
        </w:rPr>
      </w:pPr>
      <w:r w:rsidRPr="00504837">
        <w:rPr>
          <w:rFonts w:cstheme="majorHAnsi"/>
          <w:color w:val="auto"/>
          <w:sz w:val="24"/>
          <w:szCs w:val="24"/>
          <w:lang w:val="ca-ES"/>
        </w:rPr>
        <w:t>1. Autonomia (fins a 5 punts)</w:t>
      </w:r>
    </w:p>
    <w:p w14:paraId="67441A2B" w14:textId="77777777" w:rsidR="00B61F53" w:rsidRPr="00504837" w:rsidRDefault="00504837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Autonomia declarada (Km): ________ Km</w:t>
      </w:r>
      <w:r w:rsidRPr="00504837">
        <w:rPr>
          <w:rFonts w:asciiTheme="majorHAnsi" w:hAnsiTheme="majorHAnsi" w:cstheme="majorHAnsi"/>
          <w:sz w:val="20"/>
          <w:szCs w:val="20"/>
          <w:lang w:val="ca-ES"/>
        </w:rPr>
        <w:br/>
        <w:t>□ 5 punts (&gt;200 Km)    □ 0 punts (≤200 Km)</w:t>
      </w:r>
    </w:p>
    <w:p w14:paraId="3AACC6FA" w14:textId="77777777" w:rsidR="00B61F53" w:rsidRPr="00504837" w:rsidRDefault="00504837">
      <w:pPr>
        <w:pStyle w:val="Ttulo1"/>
        <w:rPr>
          <w:rFonts w:cstheme="majorHAnsi"/>
          <w:color w:val="auto"/>
          <w:sz w:val="24"/>
          <w:szCs w:val="24"/>
          <w:lang w:val="ca-ES"/>
        </w:rPr>
      </w:pPr>
      <w:r w:rsidRPr="00504837">
        <w:rPr>
          <w:rFonts w:cstheme="majorHAnsi"/>
          <w:color w:val="auto"/>
          <w:sz w:val="24"/>
          <w:szCs w:val="24"/>
          <w:lang w:val="ca-ES"/>
        </w:rPr>
        <w:t xml:space="preserve">2. </w:t>
      </w:r>
      <w:r w:rsidRPr="00504837">
        <w:rPr>
          <w:rFonts w:cstheme="majorHAnsi"/>
          <w:color w:val="auto"/>
          <w:sz w:val="24"/>
          <w:szCs w:val="24"/>
          <w:lang w:val="ca-ES"/>
        </w:rPr>
        <w:t>Seguretat (fins a 30 punts)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04837" w:rsidRPr="00504837" w14:paraId="4B204DE5" w14:textId="77777777">
        <w:tc>
          <w:tcPr>
            <w:tcW w:w="2880" w:type="dxa"/>
          </w:tcPr>
          <w:p w14:paraId="115A391E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Sistema de seguretat</w:t>
            </w:r>
          </w:p>
        </w:tc>
        <w:tc>
          <w:tcPr>
            <w:tcW w:w="2880" w:type="dxa"/>
          </w:tcPr>
          <w:p w14:paraId="4D4DF4A3" w14:textId="0428F8F5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Marca "X" si està</w:t>
            </w: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 inclòs</w:t>
            </w:r>
          </w:p>
        </w:tc>
        <w:tc>
          <w:tcPr>
            <w:tcW w:w="2880" w:type="dxa"/>
          </w:tcPr>
          <w:p w14:paraId="42AEE8A8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Punts</w:t>
            </w:r>
          </w:p>
        </w:tc>
      </w:tr>
      <w:tr w:rsidR="00504837" w:rsidRPr="00504837" w14:paraId="52A57BF5" w14:textId="77777777">
        <w:tc>
          <w:tcPr>
            <w:tcW w:w="2880" w:type="dxa"/>
          </w:tcPr>
          <w:p w14:paraId="3159345E" w14:textId="56C49AB4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EBD –</w:t>
            </w: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 EBS Sistema </w:t>
            </w:r>
            <w:proofErr w:type="spellStart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antibloqueig</w:t>
            </w:r>
            <w:proofErr w:type="spellEnd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 de drens amb </w:t>
            </w:r>
            <w:proofErr w:type="spellStart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distribución</w:t>
            </w:r>
            <w:proofErr w:type="spellEnd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 </w:t>
            </w:r>
            <w:proofErr w:type="spellStart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electrónica</w:t>
            </w:r>
            <w:proofErr w:type="spellEnd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 de la força de frenada i assistència a la frenada d’emergència</w:t>
            </w:r>
          </w:p>
        </w:tc>
        <w:tc>
          <w:tcPr>
            <w:tcW w:w="2880" w:type="dxa"/>
          </w:tcPr>
          <w:p w14:paraId="463ABC63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5659EB52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3 punts</w:t>
            </w:r>
          </w:p>
        </w:tc>
      </w:tr>
      <w:tr w:rsidR="00504837" w:rsidRPr="00504837" w14:paraId="1FB7DB4D" w14:textId="77777777">
        <w:tc>
          <w:tcPr>
            <w:tcW w:w="2880" w:type="dxa"/>
          </w:tcPr>
          <w:p w14:paraId="319157AC" w14:textId="3DD6A9D1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ESP control d’estabilitat</w:t>
            </w:r>
          </w:p>
        </w:tc>
        <w:tc>
          <w:tcPr>
            <w:tcW w:w="2880" w:type="dxa"/>
          </w:tcPr>
          <w:p w14:paraId="2FDD2A0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52A1AEB3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3 punts</w:t>
            </w:r>
          </w:p>
        </w:tc>
      </w:tr>
      <w:tr w:rsidR="00504837" w:rsidRPr="00504837" w14:paraId="7F06DFAB" w14:textId="77777777">
        <w:tc>
          <w:tcPr>
            <w:tcW w:w="2880" w:type="dxa"/>
          </w:tcPr>
          <w:p w14:paraId="6B64DD61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Absorbidors de cops laterals</w:t>
            </w:r>
          </w:p>
        </w:tc>
        <w:tc>
          <w:tcPr>
            <w:tcW w:w="2880" w:type="dxa"/>
          </w:tcPr>
          <w:p w14:paraId="178DCC39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5E07575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2 punts</w:t>
            </w:r>
          </w:p>
        </w:tc>
      </w:tr>
      <w:tr w:rsidR="00504837" w:rsidRPr="00504837" w14:paraId="1AE9825B" w14:textId="77777777">
        <w:tc>
          <w:tcPr>
            <w:tcW w:w="2880" w:type="dxa"/>
          </w:tcPr>
          <w:p w14:paraId="45BF9EFA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Sistema de servofrè d’emergència</w:t>
            </w:r>
          </w:p>
        </w:tc>
        <w:tc>
          <w:tcPr>
            <w:tcW w:w="2880" w:type="dxa"/>
          </w:tcPr>
          <w:p w14:paraId="6342C066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12DBF242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1 punt</w:t>
            </w:r>
          </w:p>
        </w:tc>
      </w:tr>
      <w:tr w:rsidR="00504837" w:rsidRPr="00504837" w14:paraId="2416C2D5" w14:textId="77777777">
        <w:tc>
          <w:tcPr>
            <w:tcW w:w="2880" w:type="dxa"/>
          </w:tcPr>
          <w:p w14:paraId="0B3A8F4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Assistència a la frenada d’emergència</w:t>
            </w:r>
          </w:p>
        </w:tc>
        <w:tc>
          <w:tcPr>
            <w:tcW w:w="2880" w:type="dxa"/>
          </w:tcPr>
          <w:p w14:paraId="6096CBA3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140F254D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1 punt</w:t>
            </w:r>
          </w:p>
        </w:tc>
      </w:tr>
      <w:tr w:rsidR="00504837" w:rsidRPr="00504837" w14:paraId="11CDD3F4" w14:textId="77777777">
        <w:tc>
          <w:tcPr>
            <w:tcW w:w="2880" w:type="dxa"/>
          </w:tcPr>
          <w:p w14:paraId="183D2046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Control de frenada parcial en corbes</w:t>
            </w:r>
          </w:p>
        </w:tc>
        <w:tc>
          <w:tcPr>
            <w:tcW w:w="2880" w:type="dxa"/>
          </w:tcPr>
          <w:p w14:paraId="7C0BEE6D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70C6B2FF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2 punts</w:t>
            </w:r>
          </w:p>
        </w:tc>
      </w:tr>
      <w:tr w:rsidR="00504837" w:rsidRPr="00504837" w14:paraId="3C7AFBF6" w14:textId="77777777">
        <w:tc>
          <w:tcPr>
            <w:tcW w:w="2880" w:type="dxa"/>
          </w:tcPr>
          <w:p w14:paraId="20490019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Estrelles EURO NCAP</w:t>
            </w:r>
          </w:p>
        </w:tc>
        <w:tc>
          <w:tcPr>
            <w:tcW w:w="2880" w:type="dxa"/>
          </w:tcPr>
          <w:p w14:paraId="25FFFB7F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  <w:p w14:paraId="2B958B5C" w14:textId="076AC479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5E19EE75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(+) 5*: 5 punts</w:t>
            </w:r>
          </w:p>
          <w:p w14:paraId="7BE843A5" w14:textId="1877FC2B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(+) 4*: 3 punts</w:t>
            </w:r>
          </w:p>
          <w:p w14:paraId="23101ED1" w14:textId="32E38960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</w:tr>
      <w:tr w:rsidR="00504837" w:rsidRPr="00504837" w14:paraId="769EDB55" w14:textId="77777777">
        <w:tc>
          <w:tcPr>
            <w:tcW w:w="2880" w:type="dxa"/>
          </w:tcPr>
          <w:p w14:paraId="5520E382" w14:textId="068A8E7B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Detecció angle mort</w:t>
            </w:r>
          </w:p>
        </w:tc>
        <w:tc>
          <w:tcPr>
            <w:tcW w:w="2880" w:type="dxa"/>
          </w:tcPr>
          <w:p w14:paraId="69C4D59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F42896C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5 punts</w:t>
            </w:r>
          </w:p>
        </w:tc>
      </w:tr>
      <w:tr w:rsidR="00504837" w:rsidRPr="00504837" w14:paraId="743F8369" w14:textId="77777777">
        <w:tc>
          <w:tcPr>
            <w:tcW w:w="2880" w:type="dxa"/>
          </w:tcPr>
          <w:p w14:paraId="475149AF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Càmeres 360°</w:t>
            </w:r>
          </w:p>
        </w:tc>
        <w:tc>
          <w:tcPr>
            <w:tcW w:w="2880" w:type="dxa"/>
          </w:tcPr>
          <w:p w14:paraId="1484978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DB56DBB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5 punts</w:t>
            </w:r>
          </w:p>
        </w:tc>
      </w:tr>
      <w:tr w:rsidR="00504837" w:rsidRPr="00504837" w14:paraId="4AB508BE" w14:textId="77777777">
        <w:tc>
          <w:tcPr>
            <w:tcW w:w="2880" w:type="dxa"/>
          </w:tcPr>
          <w:p w14:paraId="43A1433D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Coixins de seguretat als genolls</w:t>
            </w:r>
          </w:p>
        </w:tc>
        <w:tc>
          <w:tcPr>
            <w:tcW w:w="2880" w:type="dxa"/>
          </w:tcPr>
          <w:p w14:paraId="1C9D4AD0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594BC442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2 punts</w:t>
            </w:r>
          </w:p>
        </w:tc>
      </w:tr>
      <w:tr w:rsidR="00504837" w:rsidRPr="00504837" w14:paraId="123A403E" w14:textId="77777777">
        <w:tc>
          <w:tcPr>
            <w:tcW w:w="2880" w:type="dxa"/>
          </w:tcPr>
          <w:p w14:paraId="1E1D4907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Coixins de seguretat lateral pel cap</w:t>
            </w:r>
          </w:p>
        </w:tc>
        <w:tc>
          <w:tcPr>
            <w:tcW w:w="2880" w:type="dxa"/>
          </w:tcPr>
          <w:p w14:paraId="64874983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51C1ABB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1 punt</w:t>
            </w:r>
          </w:p>
        </w:tc>
      </w:tr>
    </w:tbl>
    <w:p w14:paraId="5FBF48DD" w14:textId="77777777" w:rsidR="00B61F53" w:rsidRPr="00504837" w:rsidRDefault="00504837">
      <w:pPr>
        <w:pStyle w:val="Ttulo1"/>
        <w:rPr>
          <w:rFonts w:cstheme="majorHAnsi"/>
          <w:color w:val="auto"/>
          <w:sz w:val="24"/>
          <w:szCs w:val="24"/>
          <w:lang w:val="ca-ES"/>
        </w:rPr>
      </w:pPr>
      <w:r w:rsidRPr="00504837">
        <w:rPr>
          <w:rFonts w:cstheme="majorHAnsi"/>
          <w:color w:val="auto"/>
          <w:sz w:val="24"/>
          <w:szCs w:val="24"/>
          <w:lang w:val="ca-ES"/>
        </w:rPr>
        <w:lastRenderedPageBreak/>
        <w:t xml:space="preserve">3. </w:t>
      </w:r>
      <w:r w:rsidRPr="00504837">
        <w:rPr>
          <w:rFonts w:cstheme="majorHAnsi"/>
          <w:color w:val="auto"/>
          <w:sz w:val="24"/>
          <w:szCs w:val="24"/>
          <w:lang w:val="ca-ES"/>
        </w:rPr>
        <w:t>Equipament i confort (fins a 5 punts)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04837" w:rsidRPr="00504837" w14:paraId="3E81E947" w14:textId="77777777">
        <w:tc>
          <w:tcPr>
            <w:tcW w:w="2880" w:type="dxa"/>
          </w:tcPr>
          <w:p w14:paraId="485B24EB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Equipament</w:t>
            </w:r>
          </w:p>
        </w:tc>
        <w:tc>
          <w:tcPr>
            <w:tcW w:w="2880" w:type="dxa"/>
          </w:tcPr>
          <w:p w14:paraId="6BA43505" w14:textId="46F9D443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Marca "X" si està </w:t>
            </w: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inclòs</w:t>
            </w:r>
          </w:p>
        </w:tc>
        <w:tc>
          <w:tcPr>
            <w:tcW w:w="2880" w:type="dxa"/>
          </w:tcPr>
          <w:p w14:paraId="1592DF01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Punts</w:t>
            </w:r>
          </w:p>
        </w:tc>
      </w:tr>
      <w:tr w:rsidR="00504837" w:rsidRPr="00504837" w14:paraId="62DFC27A" w14:textId="77777777">
        <w:tc>
          <w:tcPr>
            <w:tcW w:w="2880" w:type="dxa"/>
          </w:tcPr>
          <w:p w14:paraId="18DF2050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Climatitzador 1 zona</w:t>
            </w:r>
          </w:p>
        </w:tc>
        <w:tc>
          <w:tcPr>
            <w:tcW w:w="2880" w:type="dxa"/>
          </w:tcPr>
          <w:p w14:paraId="42E75688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FEF8575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0,25 punts</w:t>
            </w:r>
          </w:p>
        </w:tc>
      </w:tr>
      <w:tr w:rsidR="00504837" w:rsidRPr="00504837" w14:paraId="6C081214" w14:textId="77777777">
        <w:tc>
          <w:tcPr>
            <w:tcW w:w="2880" w:type="dxa"/>
          </w:tcPr>
          <w:p w14:paraId="3D34AE8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Climatitzador 2-3 zones</w:t>
            </w:r>
          </w:p>
        </w:tc>
        <w:tc>
          <w:tcPr>
            <w:tcW w:w="2880" w:type="dxa"/>
          </w:tcPr>
          <w:p w14:paraId="2917E2E2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1467C548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0,5 punts</w:t>
            </w:r>
          </w:p>
        </w:tc>
      </w:tr>
      <w:tr w:rsidR="00504837" w:rsidRPr="00504837" w14:paraId="16F221EF" w14:textId="77777777">
        <w:tc>
          <w:tcPr>
            <w:tcW w:w="2880" w:type="dxa"/>
          </w:tcPr>
          <w:p w14:paraId="0CAA6894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Sensors automàtics de llum</w:t>
            </w:r>
          </w:p>
        </w:tc>
        <w:tc>
          <w:tcPr>
            <w:tcW w:w="2880" w:type="dxa"/>
          </w:tcPr>
          <w:p w14:paraId="007AAB0B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7D007E17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3 punts</w:t>
            </w:r>
          </w:p>
        </w:tc>
      </w:tr>
      <w:tr w:rsidR="00504837" w:rsidRPr="00504837" w14:paraId="3FAC8270" w14:textId="77777777">
        <w:tc>
          <w:tcPr>
            <w:tcW w:w="2880" w:type="dxa"/>
          </w:tcPr>
          <w:p w14:paraId="620C8A4A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Seient del conductor ajustable en alçada</w:t>
            </w:r>
          </w:p>
        </w:tc>
        <w:tc>
          <w:tcPr>
            <w:tcW w:w="2880" w:type="dxa"/>
          </w:tcPr>
          <w:p w14:paraId="16222921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37908E36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1 punt</w:t>
            </w:r>
          </w:p>
        </w:tc>
      </w:tr>
      <w:tr w:rsidR="00504837" w:rsidRPr="00504837" w14:paraId="6BB69A7E" w14:textId="77777777">
        <w:tc>
          <w:tcPr>
            <w:tcW w:w="2880" w:type="dxa"/>
          </w:tcPr>
          <w:p w14:paraId="5814CDD7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Alarma </w:t>
            </w: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volumètrica</w:t>
            </w:r>
          </w:p>
        </w:tc>
        <w:tc>
          <w:tcPr>
            <w:tcW w:w="2880" w:type="dxa"/>
          </w:tcPr>
          <w:p w14:paraId="31299210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="Segoe UI Symbol" w:hAnsi="Segoe UI Symbol" w:cs="Segoe UI Symbol"/>
                <w:sz w:val="20"/>
                <w:szCs w:val="20"/>
                <w:lang w:val="ca-ES"/>
              </w:rPr>
              <w:t>☐</w:t>
            </w:r>
          </w:p>
        </w:tc>
        <w:tc>
          <w:tcPr>
            <w:tcW w:w="2880" w:type="dxa"/>
          </w:tcPr>
          <w:p w14:paraId="22D54B4D" w14:textId="77777777" w:rsidR="00B61F53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0,5 punts</w:t>
            </w:r>
          </w:p>
        </w:tc>
      </w:tr>
    </w:tbl>
    <w:p w14:paraId="275B571E" w14:textId="77777777" w:rsidR="00504837" w:rsidRPr="00504837" w:rsidRDefault="00504837">
      <w:pPr>
        <w:rPr>
          <w:rFonts w:asciiTheme="majorHAnsi" w:hAnsiTheme="majorHAnsi" w:cstheme="majorHAnsi"/>
          <w:sz w:val="20"/>
          <w:szCs w:val="20"/>
          <w:lang w:val="ca-ES"/>
        </w:rPr>
      </w:pPr>
    </w:p>
    <w:p w14:paraId="5751C597" w14:textId="0965F457" w:rsidR="00B61F53" w:rsidRPr="00504837" w:rsidRDefault="00504837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El licitador haurà d’adjuntar el catàleg tècnic del vehicle o document acreditatiu de cada element, degudament identificat.</w:t>
      </w:r>
    </w:p>
    <w:sectPr w:rsidR="00B61F53" w:rsidRPr="0050483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7924339">
    <w:abstractNumId w:val="8"/>
  </w:num>
  <w:num w:numId="2" w16cid:durableId="596183714">
    <w:abstractNumId w:val="6"/>
  </w:num>
  <w:num w:numId="3" w16cid:durableId="819227056">
    <w:abstractNumId w:val="5"/>
  </w:num>
  <w:num w:numId="4" w16cid:durableId="1498575582">
    <w:abstractNumId w:val="4"/>
  </w:num>
  <w:num w:numId="5" w16cid:durableId="546726541">
    <w:abstractNumId w:val="7"/>
  </w:num>
  <w:num w:numId="6" w16cid:durableId="1899393013">
    <w:abstractNumId w:val="3"/>
  </w:num>
  <w:num w:numId="7" w16cid:durableId="1330788090">
    <w:abstractNumId w:val="2"/>
  </w:num>
  <w:num w:numId="8" w16cid:durableId="1871065537">
    <w:abstractNumId w:val="1"/>
  </w:num>
  <w:num w:numId="9" w16cid:durableId="18248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04837"/>
    <w:rsid w:val="00AA1D8D"/>
    <w:rsid w:val="00B47730"/>
    <w:rsid w:val="00B61F53"/>
    <w:rsid w:val="00BF1B3C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9F297"/>
  <w14:defaultImageDpi w14:val="300"/>
  <w15:docId w15:val="{E52AFAFA-C987-4849-B0D4-040CB2E7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Paula Hors Comadira</cp:lastModifiedBy>
  <cp:revision>2</cp:revision>
  <dcterms:created xsi:type="dcterms:W3CDTF">2025-06-18T09:23:00Z</dcterms:created>
  <dcterms:modified xsi:type="dcterms:W3CDTF">2025-06-18T09:23:00Z</dcterms:modified>
  <cp:category/>
</cp:coreProperties>
</file>